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bookmarkStart w:id="0" w:name="_GoBack"/>
      <w:bookmarkEnd w:id="0"/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257C3" w:rsidRPr="002257C3" w:rsidRDefault="002257C3" w:rsidP="002257C3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EAD50" wp14:editId="283BB1B4">
                <wp:simplePos x="0" y="0"/>
                <wp:positionH relativeFrom="column">
                  <wp:posOffset>5076190</wp:posOffset>
                </wp:positionH>
                <wp:positionV relativeFrom="paragraph">
                  <wp:posOffset>377825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99.7pt;margin-top:29.7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" fillcolor="white [3201]" strokecolor="#9bbb59 [3206]" strokeweight="2pt"/>
            </w:pict>
          </mc:Fallback>
        </mc:AlternateContent>
      </w:r>
      <w:r w:rsidRPr="002257C3">
        <w:rPr>
          <w:noProof/>
          <w:color w:val="215868"/>
          <w:sz w:val="32"/>
          <w:szCs w:val="28"/>
        </w:rPr>
        <w:t xml:space="preserve">Oblicz długość boku trójkąta równobocznego </w:t>
      </w:r>
      <w:r>
        <w:rPr>
          <w:noProof/>
          <w:color w:val="215868"/>
          <w:sz w:val="32"/>
          <w:szCs w:val="28"/>
        </w:rPr>
        <w:br/>
      </w:r>
      <w:r w:rsidRPr="002257C3">
        <w:rPr>
          <w:noProof/>
          <w:color w:val="215868"/>
          <w:sz w:val="32"/>
          <w:szCs w:val="28"/>
        </w:rPr>
        <w:t>o obwodzie</w:t>
      </w:r>
      <w:r>
        <w:rPr>
          <w:noProof/>
          <w:color w:val="215868"/>
          <w:sz w:val="32"/>
          <w:szCs w:val="28"/>
        </w:rPr>
        <w:t xml:space="preserve"> </w:t>
      </w:r>
      <w:r w:rsidRPr="002257C3">
        <w:rPr>
          <w:noProof/>
          <w:color w:val="215868"/>
          <w:sz w:val="32"/>
          <w:szCs w:val="28"/>
        </w:rPr>
        <w:t>48 dm?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</w:p>
    <w:p w:rsidR="002257C3" w:rsidRPr="002257C3" w:rsidRDefault="002257C3" w:rsidP="002257C3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C581D9" wp14:editId="6C130FD6">
                <wp:simplePos x="0" y="0"/>
                <wp:positionH relativeFrom="column">
                  <wp:posOffset>5081270</wp:posOffset>
                </wp:positionH>
                <wp:positionV relativeFrom="paragraph">
                  <wp:posOffset>590550</wp:posOffset>
                </wp:positionV>
                <wp:extent cx="885825" cy="276225"/>
                <wp:effectExtent l="0" t="0" r="285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400.1pt;margin-top:46.5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" fillcolor="white [3201]" strokecolor="#9bbb59 [3206]" strokeweight="2pt"/>
            </w:pict>
          </mc:Fallback>
        </mc:AlternateContent>
      </w:r>
      <w:r w:rsidRPr="002257C3">
        <w:rPr>
          <w:noProof/>
          <w:color w:val="215868"/>
          <w:sz w:val="32"/>
          <w:szCs w:val="28"/>
        </w:rPr>
        <w:t xml:space="preserve">Oblicz obwód trójkąta, którego jeden bok ma długość </w:t>
      </w:r>
      <w:r w:rsidRPr="002257C3">
        <w:rPr>
          <w:b/>
          <w:noProof/>
          <w:color w:val="215868"/>
          <w:sz w:val="32"/>
          <w:szCs w:val="28"/>
        </w:rPr>
        <w:t>7,5 cm</w:t>
      </w:r>
      <w:r w:rsidRPr="002257C3">
        <w:rPr>
          <w:noProof/>
          <w:color w:val="215868"/>
          <w:sz w:val="32"/>
          <w:szCs w:val="28"/>
        </w:rPr>
        <w:t xml:space="preserve">, </w:t>
      </w:r>
      <w:r>
        <w:rPr>
          <w:noProof/>
          <w:color w:val="215868"/>
          <w:sz w:val="32"/>
          <w:szCs w:val="28"/>
        </w:rPr>
        <w:br/>
      </w:r>
      <w:r w:rsidRPr="002257C3">
        <w:rPr>
          <w:noProof/>
          <w:color w:val="215868"/>
          <w:sz w:val="32"/>
          <w:szCs w:val="28"/>
        </w:rPr>
        <w:t xml:space="preserve">a każdy następny jest o </w:t>
      </w:r>
      <w:r w:rsidRPr="002257C3">
        <w:rPr>
          <w:b/>
          <w:noProof/>
          <w:color w:val="215868"/>
          <w:sz w:val="32"/>
          <w:szCs w:val="28"/>
        </w:rPr>
        <w:t>1,25 cm krótszy</w:t>
      </w:r>
      <w:r w:rsidRPr="002257C3">
        <w:rPr>
          <w:noProof/>
          <w:color w:val="215868"/>
          <w:sz w:val="32"/>
          <w:szCs w:val="28"/>
        </w:rPr>
        <w:t xml:space="preserve"> od poprzedniego.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</w:p>
    <w:p w:rsidR="002257C3" w:rsidRPr="002257C3" w:rsidRDefault="002257C3" w:rsidP="002257C3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F9EEE7" wp14:editId="774ED314">
                <wp:simplePos x="0" y="0"/>
                <wp:positionH relativeFrom="column">
                  <wp:posOffset>5077460</wp:posOffset>
                </wp:positionH>
                <wp:positionV relativeFrom="paragraph">
                  <wp:posOffset>597535</wp:posOffset>
                </wp:positionV>
                <wp:extent cx="885825" cy="2762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99.8pt;margin-top:47.0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J19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zmz&#10;oqUWrUhggO2vn4Hl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" fillcolor="white [3201]" strokecolor="#9bbb59 [3206]" strokeweight="2pt"/>
            </w:pict>
          </mc:Fallback>
        </mc:AlternateContent>
      </w:r>
      <w:r w:rsidRPr="002257C3">
        <w:rPr>
          <w:noProof/>
          <w:color w:val="215868"/>
          <w:sz w:val="32"/>
          <w:szCs w:val="28"/>
        </w:rPr>
        <w:t xml:space="preserve">Podstawa trójkąta równoramiennego ma długość </w:t>
      </w:r>
      <w:r w:rsidRPr="002257C3">
        <w:rPr>
          <w:b/>
          <w:noProof/>
          <w:color w:val="215868"/>
          <w:sz w:val="32"/>
          <w:szCs w:val="28"/>
        </w:rPr>
        <w:t>12,2 cm</w:t>
      </w:r>
      <w:r w:rsidRPr="002257C3">
        <w:rPr>
          <w:noProof/>
          <w:color w:val="215868"/>
          <w:sz w:val="32"/>
          <w:szCs w:val="28"/>
        </w:rPr>
        <w:t xml:space="preserve">. </w:t>
      </w:r>
      <w:r>
        <w:rPr>
          <w:noProof/>
          <w:color w:val="215868"/>
          <w:sz w:val="32"/>
          <w:szCs w:val="28"/>
        </w:rPr>
        <w:br/>
      </w:r>
      <w:r w:rsidRPr="002257C3">
        <w:rPr>
          <w:noProof/>
          <w:color w:val="215868"/>
          <w:sz w:val="32"/>
          <w:szCs w:val="28"/>
        </w:rPr>
        <w:t xml:space="preserve">Ramię trójkąta jest o </w:t>
      </w:r>
      <w:r w:rsidRPr="002257C3">
        <w:rPr>
          <w:b/>
          <w:noProof/>
          <w:color w:val="215868"/>
          <w:sz w:val="32"/>
          <w:szCs w:val="28"/>
        </w:rPr>
        <w:t>35% dłuższe</w:t>
      </w:r>
      <w:r w:rsidRPr="002257C3">
        <w:rPr>
          <w:noProof/>
          <w:color w:val="215868"/>
          <w:sz w:val="32"/>
          <w:szCs w:val="28"/>
        </w:rPr>
        <w:t xml:space="preserve"> od podstawy. </w:t>
      </w:r>
      <w:r>
        <w:rPr>
          <w:noProof/>
          <w:color w:val="215868"/>
          <w:sz w:val="32"/>
          <w:szCs w:val="28"/>
        </w:rPr>
        <w:br/>
      </w:r>
      <w:r w:rsidRPr="002257C3">
        <w:rPr>
          <w:noProof/>
          <w:color w:val="215868"/>
          <w:sz w:val="32"/>
          <w:szCs w:val="28"/>
        </w:rPr>
        <w:t>Oblicz obwód trójkąta.</w:t>
      </w:r>
      <w:r>
        <w:rPr>
          <w:noProof/>
          <w:color w:val="215868"/>
          <w:sz w:val="32"/>
          <w:szCs w:val="28"/>
        </w:rPr>
        <w:br/>
      </w:r>
    </w:p>
    <w:p w:rsidR="002257C3" w:rsidRPr="002257C3" w:rsidRDefault="002257C3" w:rsidP="002257C3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4AB31" wp14:editId="1C28331F">
                <wp:simplePos x="0" y="0"/>
                <wp:positionH relativeFrom="column">
                  <wp:posOffset>5082540</wp:posOffset>
                </wp:positionH>
                <wp:positionV relativeFrom="paragraph">
                  <wp:posOffset>482600</wp:posOffset>
                </wp:positionV>
                <wp:extent cx="885825" cy="2762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400.2pt;margin-top:38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" fillcolor="white [3201]" strokecolor="#9bbb59 [3206]" strokeweight="2pt"/>
            </w:pict>
          </mc:Fallback>
        </mc:AlternateContent>
      </w:r>
      <w:r w:rsidRPr="002257C3">
        <w:rPr>
          <w:noProof/>
          <w:color w:val="215868"/>
          <w:sz w:val="32"/>
          <w:szCs w:val="28"/>
        </w:rPr>
        <w:t xml:space="preserve">Obwód trójkąta równoramiennego jest równy </w:t>
      </w:r>
      <w:r w:rsidRPr="002257C3">
        <w:rPr>
          <w:b/>
          <w:noProof/>
          <w:color w:val="215868"/>
          <w:sz w:val="32"/>
          <w:szCs w:val="28"/>
        </w:rPr>
        <w:t>65,8m</w:t>
      </w:r>
      <w:r w:rsidRPr="002257C3">
        <w:rPr>
          <w:noProof/>
          <w:color w:val="215868"/>
          <w:sz w:val="32"/>
          <w:szCs w:val="28"/>
        </w:rPr>
        <w:t xml:space="preserve">, </w:t>
      </w:r>
      <w:r>
        <w:rPr>
          <w:noProof/>
          <w:color w:val="215868"/>
          <w:sz w:val="32"/>
          <w:szCs w:val="28"/>
        </w:rPr>
        <w:br/>
      </w:r>
      <w:r w:rsidRPr="002257C3">
        <w:rPr>
          <w:noProof/>
          <w:color w:val="215868"/>
          <w:sz w:val="32"/>
          <w:szCs w:val="28"/>
        </w:rPr>
        <w:t xml:space="preserve">jego podstawa ma długość </w:t>
      </w:r>
      <w:r w:rsidRPr="002257C3">
        <w:rPr>
          <w:b/>
          <w:noProof/>
          <w:color w:val="215868"/>
          <w:sz w:val="32"/>
          <w:szCs w:val="28"/>
        </w:rPr>
        <w:t>14,6m</w:t>
      </w:r>
      <w:r w:rsidRPr="002257C3">
        <w:rPr>
          <w:noProof/>
          <w:color w:val="215868"/>
          <w:sz w:val="32"/>
          <w:szCs w:val="28"/>
        </w:rPr>
        <w:t xml:space="preserve">. </w:t>
      </w:r>
      <w:r>
        <w:rPr>
          <w:noProof/>
          <w:color w:val="215868"/>
          <w:sz w:val="32"/>
          <w:szCs w:val="28"/>
        </w:rPr>
        <w:br/>
      </w:r>
      <w:r w:rsidRPr="002257C3">
        <w:rPr>
          <w:noProof/>
          <w:color w:val="215868"/>
          <w:sz w:val="32"/>
          <w:szCs w:val="28"/>
        </w:rPr>
        <w:t>Jaką długość ma ramię trójkąta.</w:t>
      </w:r>
      <w:r>
        <w:rPr>
          <w:noProof/>
          <w:color w:val="215868"/>
          <w:sz w:val="32"/>
          <w:szCs w:val="28"/>
        </w:rPr>
        <w:br/>
      </w:r>
    </w:p>
    <w:p w:rsidR="00E33B11" w:rsidRPr="00FF7491" w:rsidRDefault="002257C3" w:rsidP="002257C3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66432" behindDoc="0" locked="0" layoutInCell="1" allowOverlap="1" wp14:anchorId="0A298257" wp14:editId="7579F415">
            <wp:simplePos x="0" y="0"/>
            <wp:positionH relativeFrom="column">
              <wp:posOffset>2973705</wp:posOffset>
            </wp:positionH>
            <wp:positionV relativeFrom="paragraph">
              <wp:posOffset>2694305</wp:posOffset>
            </wp:positionV>
            <wp:extent cx="3183890" cy="2202180"/>
            <wp:effectExtent l="0" t="0" r="0" b="7620"/>
            <wp:wrapNone/>
            <wp:docPr id="4" name="Obraz 4" descr="C:\Users\Marcin\AppData\Local\Microsoft\Windows\Temporary Internet Files\Content.IE5\PYKLJD65\MP900438781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cin\AppData\Local\Microsoft\Windows\Temporary Internet Files\Content.IE5\PYKLJD65\MP900438781[2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89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7C3">
        <w:rPr>
          <w:noProof/>
          <w:color w:val="215868"/>
          <w:sz w:val="32"/>
          <w:szCs w:val="28"/>
        </w:rPr>
        <w:t xml:space="preserve">Trójkąt </w:t>
      </w:r>
      <w:r w:rsidRPr="002257C3">
        <w:rPr>
          <w:b/>
          <w:noProof/>
          <w:color w:val="215868"/>
          <w:sz w:val="32"/>
          <w:szCs w:val="28"/>
        </w:rPr>
        <w:t>ABC</w:t>
      </w:r>
      <w:r w:rsidRPr="002257C3">
        <w:rPr>
          <w:noProof/>
          <w:color w:val="215868"/>
          <w:sz w:val="32"/>
          <w:szCs w:val="28"/>
        </w:rPr>
        <w:t xml:space="preserve"> i </w:t>
      </w:r>
      <w:r w:rsidRPr="002257C3">
        <w:rPr>
          <w:b/>
          <w:noProof/>
          <w:color w:val="215868"/>
          <w:sz w:val="32"/>
          <w:szCs w:val="28"/>
        </w:rPr>
        <w:t>KLM</w:t>
      </w:r>
      <w:r w:rsidRPr="002257C3">
        <w:rPr>
          <w:noProof/>
          <w:color w:val="215868"/>
          <w:sz w:val="32"/>
          <w:szCs w:val="28"/>
        </w:rPr>
        <w:t xml:space="preserve"> są przystające. </w:t>
      </w:r>
      <w:r>
        <w:rPr>
          <w:noProof/>
          <w:color w:val="215868"/>
          <w:sz w:val="32"/>
          <w:szCs w:val="28"/>
        </w:rPr>
        <w:br/>
      </w:r>
      <w:r w:rsidRPr="002257C3">
        <w:rPr>
          <w:noProof/>
          <w:color w:val="215868"/>
          <w:sz w:val="32"/>
          <w:szCs w:val="28"/>
        </w:rPr>
        <w:t xml:space="preserve">Oblicz obwód trójkąta </w:t>
      </w:r>
      <w:r w:rsidRPr="002257C3">
        <w:rPr>
          <w:b/>
          <w:noProof/>
          <w:color w:val="215868"/>
          <w:sz w:val="32"/>
          <w:szCs w:val="28"/>
        </w:rPr>
        <w:t>ABC</w:t>
      </w:r>
      <w:r w:rsidRPr="002257C3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10" o:title=""/>
          </v:shape>
          <o:OLEObject Type="Embed" ProgID="CorelDraw.Graphic.15" ShapeID="_x0000_i1025" DrawAspect="Content" ObjectID="_1438960719" r:id="rId11"/>
        </w:object>
      </w:r>
      <w:r w:rsidR="002136B7" w:rsidRPr="00FF7491">
        <w:rPr>
          <w:b/>
          <w:noProof/>
          <w:color w:val="215868"/>
          <w:sz w:val="32"/>
          <w:szCs w:val="28"/>
        </w:rPr>
        <w:br/>
      </w:r>
    </w:p>
    <w:sectPr w:rsidR="00E33B11" w:rsidRPr="00FF7491" w:rsidSect="001400E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D3E" w:rsidRDefault="00E76D3E">
      <w:pPr>
        <w:spacing w:after="0" w:line="240" w:lineRule="auto"/>
      </w:pPr>
      <w:r>
        <w:separator/>
      </w:r>
    </w:p>
  </w:endnote>
  <w:endnote w:type="continuationSeparator" w:id="0">
    <w:p w:rsidR="00E76D3E" w:rsidRDefault="00E7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6F40A1" w:rsidRPr="006F40A1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F40A1" w:rsidRPr="006F40A1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D3E" w:rsidRDefault="00E76D3E">
      <w:pPr>
        <w:spacing w:after="0" w:line="240" w:lineRule="auto"/>
      </w:pPr>
      <w:r>
        <w:separator/>
      </w:r>
    </w:p>
  </w:footnote>
  <w:footnote w:type="continuationSeparator" w:id="0">
    <w:p w:rsidR="00E76D3E" w:rsidRDefault="00E76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2257C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257C3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Obwód trójkąta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2257C3">
                    <w:pPr>
                      <w:jc w:val="center"/>
                      <w:rPr>
                        <w:color w:val="FFFFFF"/>
                      </w:rPr>
                    </w:pPr>
                    <w:r w:rsidRPr="002257C3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Obwód trójkąta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B5779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" fillcolor="#0b5779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0A1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AE68A3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76D3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3F826-7AD1-4043-BC87-34DCBD942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2013-08-25T15:50:00Z</dcterms:created>
  <dcterms:modified xsi:type="dcterms:W3CDTF">2013-08-25T16:20:00Z</dcterms:modified>
</cp:coreProperties>
</file>